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1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83"/>
        <w:gridCol w:w="4536"/>
      </w:tblGrid>
      <w:tr w:rsidR="006102B4" w:rsidRPr="005720D9" w14:paraId="79A39025" w14:textId="77777777" w:rsidTr="00F74BFF">
        <w:trPr>
          <w:trHeight w:val="4260"/>
        </w:trPr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14:paraId="4BEAA638" w14:textId="77777777" w:rsidR="006102B4" w:rsidRPr="00720EE1" w:rsidRDefault="006102B4" w:rsidP="006102B4">
            <w:pPr>
              <w:pStyle w:val="Kopfzeile"/>
              <w:jc w:val="right"/>
              <w:rPr>
                <w:rFonts w:ascii="Helvetica" w:hAnsi="Helvetica"/>
                <w:color w:val="31849B" w:themeColor="accent5" w:themeShade="BF"/>
                <w:sz w:val="46"/>
                <w:szCs w:val="46"/>
              </w:rPr>
            </w:pPr>
            <w:bookmarkStart w:id="0" w:name="_GoBack"/>
            <w:bookmarkEnd w:id="0"/>
            <w:r>
              <w:rPr>
                <w:rFonts w:ascii="Helvetica" w:hAnsi="Helvetica"/>
                <w:color w:val="31849B" w:themeColor="accent5" w:themeShade="BF"/>
                <w:sz w:val="46"/>
                <w:szCs w:val="46"/>
              </w:rPr>
              <w:t>BEWERBUNG</w:t>
            </w:r>
          </w:p>
          <w:p w14:paraId="1A112E58" w14:textId="16B2909B" w:rsidR="006102B4" w:rsidRDefault="006102B4" w:rsidP="006102B4">
            <w:pPr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1ABC7E18" w14:textId="6D561283" w:rsidR="006102B4" w:rsidRDefault="006102B4" w:rsidP="00C44148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4C3E1779" w14:textId="77777777" w:rsidR="006102B4" w:rsidRDefault="006102B4" w:rsidP="00C44148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0F3733EA" w14:textId="5E3846D1" w:rsidR="006102B4" w:rsidRPr="00B87971" w:rsidRDefault="006102B4" w:rsidP="006102B4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017B2C10" w14:textId="77777777" w:rsidR="006102B4" w:rsidRPr="00B87971" w:rsidRDefault="006102B4" w:rsidP="006102B4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0103D0BF" w14:textId="37732793" w:rsidR="006102B4" w:rsidRDefault="006102B4" w:rsidP="006102B4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54F93F50" w14:textId="5A790478" w:rsidR="006102B4" w:rsidRPr="00C44148" w:rsidRDefault="006102B4" w:rsidP="006102B4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</w:tr>
      <w:tr w:rsidR="006102B4" w:rsidRPr="005720D9" w14:paraId="6CB94D2E" w14:textId="77777777" w:rsidTr="00F74BFF">
        <w:trPr>
          <w:trHeight w:val="4259"/>
        </w:trPr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14:paraId="1F3ECE3B" w14:textId="77777777" w:rsidR="00F74BFF" w:rsidRDefault="00F74BFF" w:rsidP="006102B4">
            <w:pPr>
              <w:jc w:val="right"/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</w:pPr>
          </w:p>
          <w:p w14:paraId="3FB65016" w14:textId="7276866A" w:rsidR="006102B4" w:rsidRDefault="006102B4" w:rsidP="006102B4">
            <w:pPr>
              <w:jc w:val="right"/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</w:pPr>
            <w:r w:rsidRPr="007730EA"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  <w:t>SABINE</w:t>
            </w:r>
            <w:r w:rsidR="00F74BFF"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  <w:t xml:space="preserve"> </w:t>
            </w:r>
            <w:r w:rsidRPr="007730EA"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  <w:t>MUSTERMANN</w:t>
            </w:r>
          </w:p>
          <w:p w14:paraId="502B21E6" w14:textId="77777777" w:rsidR="006102B4" w:rsidRDefault="006102B4" w:rsidP="006102B4">
            <w:pPr>
              <w:jc w:val="right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  <w:p w14:paraId="42F05153" w14:textId="77777777" w:rsidR="00F74BFF" w:rsidRDefault="00F74BFF" w:rsidP="006102B4">
            <w:pPr>
              <w:jc w:val="right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  <w:p w14:paraId="186CC142" w14:textId="77777777" w:rsidR="00F74BFF" w:rsidRPr="00F74BFF" w:rsidRDefault="00F74BFF" w:rsidP="006102B4">
            <w:pPr>
              <w:jc w:val="right"/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  <w:p w14:paraId="21C06074" w14:textId="77777777" w:rsidR="006102B4" w:rsidRPr="00F74BFF" w:rsidRDefault="006102B4" w:rsidP="006102B4">
            <w:pPr>
              <w:jc w:val="right"/>
              <w:rPr>
                <w:rFonts w:ascii="Helvetica" w:hAnsi="Helvetica"/>
                <w:color w:val="000000" w:themeColor="text1"/>
                <w:sz w:val="28"/>
                <w:szCs w:val="28"/>
              </w:rPr>
            </w:pPr>
            <w:r w:rsidRPr="00F74BFF">
              <w:rPr>
                <w:rFonts w:ascii="Helvetica" w:hAnsi="Helvetica"/>
                <w:color w:val="000000" w:themeColor="text1"/>
                <w:sz w:val="28"/>
                <w:szCs w:val="28"/>
              </w:rPr>
              <w:t>Angestrebte Position</w:t>
            </w:r>
          </w:p>
          <w:p w14:paraId="6C410B31" w14:textId="77777777" w:rsidR="006102B4" w:rsidRPr="00F74BFF" w:rsidRDefault="006102B4" w:rsidP="006102B4">
            <w:pPr>
              <w:jc w:val="right"/>
              <w:rPr>
                <w:rFonts w:ascii="Helvetica" w:hAnsi="Helvetica"/>
                <w:b/>
                <w:sz w:val="28"/>
                <w:szCs w:val="28"/>
              </w:rPr>
            </w:pPr>
            <w:r w:rsidRPr="00F74BFF">
              <w:rPr>
                <w:rFonts w:ascii="Helvetica" w:hAnsi="Helvetica"/>
                <w:b/>
                <w:sz w:val="28"/>
                <w:szCs w:val="28"/>
              </w:rPr>
              <w:t>Key Account Managerin</w:t>
            </w:r>
          </w:p>
          <w:p w14:paraId="16575AD4" w14:textId="77777777" w:rsidR="006102B4" w:rsidRPr="00F74BFF" w:rsidRDefault="006102B4" w:rsidP="006102B4">
            <w:pPr>
              <w:jc w:val="right"/>
              <w:rPr>
                <w:rFonts w:ascii="Helvetica" w:hAnsi="Helvetica"/>
                <w:b/>
                <w:sz w:val="28"/>
                <w:szCs w:val="28"/>
              </w:rPr>
            </w:pPr>
          </w:p>
          <w:p w14:paraId="480F85EC" w14:textId="77777777" w:rsidR="00F74BFF" w:rsidRPr="00F74BFF" w:rsidRDefault="00F74BFF" w:rsidP="006102B4">
            <w:pPr>
              <w:jc w:val="right"/>
              <w:rPr>
                <w:rFonts w:ascii="Helvetica" w:hAnsi="Helvetica"/>
                <w:b/>
                <w:sz w:val="28"/>
                <w:szCs w:val="28"/>
              </w:rPr>
            </w:pPr>
          </w:p>
          <w:p w14:paraId="16917A7D" w14:textId="77777777" w:rsidR="00F74BFF" w:rsidRPr="00F74BFF" w:rsidRDefault="00F74BFF" w:rsidP="006102B4">
            <w:pPr>
              <w:jc w:val="right"/>
              <w:rPr>
                <w:rFonts w:ascii="Helvetica" w:hAnsi="Helvetica"/>
                <w:b/>
                <w:sz w:val="28"/>
                <w:szCs w:val="28"/>
              </w:rPr>
            </w:pPr>
          </w:p>
          <w:p w14:paraId="6614D963" w14:textId="77777777" w:rsidR="00F74BFF" w:rsidRPr="00F74BFF" w:rsidRDefault="00F74BFF" w:rsidP="006102B4">
            <w:pPr>
              <w:jc w:val="right"/>
              <w:rPr>
                <w:rFonts w:ascii="Helvetica" w:hAnsi="Helvetica"/>
                <w:b/>
                <w:sz w:val="28"/>
                <w:szCs w:val="28"/>
              </w:rPr>
            </w:pPr>
          </w:p>
          <w:p w14:paraId="48E48BD9" w14:textId="77777777" w:rsidR="00F74BFF" w:rsidRPr="00F74BFF" w:rsidRDefault="00F74BFF" w:rsidP="006102B4">
            <w:pPr>
              <w:jc w:val="right"/>
              <w:rPr>
                <w:rFonts w:ascii="Helvetica" w:hAnsi="Helvetica"/>
                <w:b/>
                <w:sz w:val="28"/>
                <w:szCs w:val="28"/>
              </w:rPr>
            </w:pPr>
          </w:p>
          <w:p w14:paraId="30442C97" w14:textId="77777777" w:rsidR="006102B4" w:rsidRPr="00F74BFF" w:rsidRDefault="006102B4" w:rsidP="006102B4">
            <w:pPr>
              <w:jc w:val="right"/>
              <w:rPr>
                <w:rFonts w:ascii="Helvetica" w:hAnsi="Helvetica"/>
                <w:color w:val="31849B" w:themeColor="accent5" w:themeShade="BF"/>
                <w:sz w:val="28"/>
                <w:szCs w:val="28"/>
              </w:rPr>
            </w:pPr>
            <w:r w:rsidRPr="00F74BFF">
              <w:rPr>
                <w:rFonts w:ascii="Helvetica" w:hAnsi="Helvetica"/>
                <w:color w:val="31849B" w:themeColor="accent5" w:themeShade="BF"/>
                <w:sz w:val="28"/>
                <w:szCs w:val="28"/>
              </w:rPr>
              <w:t>PERSÖNLICHE DATEN</w:t>
            </w:r>
          </w:p>
          <w:p w14:paraId="0D6B3FE6" w14:textId="77777777" w:rsidR="006102B4" w:rsidRPr="00F74BFF" w:rsidRDefault="006102B4" w:rsidP="00F74BFF">
            <w:pPr>
              <w:rPr>
                <w:rFonts w:ascii="Helvetica" w:hAnsi="Helvetica"/>
                <w:sz w:val="28"/>
                <w:szCs w:val="28"/>
              </w:rPr>
            </w:pPr>
          </w:p>
          <w:p w14:paraId="667F2508" w14:textId="77777777" w:rsidR="006102B4" w:rsidRPr="00F74BFF" w:rsidRDefault="006102B4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  <w:r w:rsidRPr="00F74BFF">
              <w:rPr>
                <w:rFonts w:ascii="Helvetica" w:hAnsi="Helvetica"/>
                <w:sz w:val="28"/>
                <w:szCs w:val="28"/>
              </w:rPr>
              <w:t>Fantasiestr. 11</w:t>
            </w:r>
          </w:p>
          <w:p w14:paraId="36BC92E0" w14:textId="77777777" w:rsidR="006102B4" w:rsidRPr="00F74BFF" w:rsidRDefault="006102B4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  <w:r w:rsidRPr="00F74BFF">
              <w:rPr>
                <w:rFonts w:ascii="Helvetica" w:hAnsi="Helvetica"/>
                <w:sz w:val="28"/>
                <w:szCs w:val="28"/>
              </w:rPr>
              <w:t>12345 Beispielstadt</w:t>
            </w:r>
          </w:p>
          <w:p w14:paraId="7B5B7596" w14:textId="77777777" w:rsidR="006102B4" w:rsidRPr="00F74BFF" w:rsidRDefault="006102B4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7EBAF001" w14:textId="77777777" w:rsidR="006102B4" w:rsidRPr="00F74BFF" w:rsidRDefault="006102B4" w:rsidP="006102B4">
            <w:pPr>
              <w:jc w:val="right"/>
              <w:rPr>
                <w:rFonts w:ascii="Helvetica" w:hAnsi="Helvetica"/>
                <w:b/>
                <w:sz w:val="28"/>
                <w:szCs w:val="28"/>
              </w:rPr>
            </w:pPr>
            <w:r w:rsidRPr="00F74BFF">
              <w:rPr>
                <w:rFonts w:ascii="Helvetica" w:hAnsi="Helvetica"/>
                <w:b/>
                <w:sz w:val="28"/>
                <w:szCs w:val="28"/>
              </w:rPr>
              <w:t>0123 / 45 67 89 0</w:t>
            </w:r>
          </w:p>
          <w:p w14:paraId="64964195" w14:textId="77777777" w:rsidR="006102B4" w:rsidRPr="00F74BFF" w:rsidRDefault="003C2AA4" w:rsidP="006102B4">
            <w:pPr>
              <w:jc w:val="right"/>
              <w:rPr>
                <w:rFonts w:ascii="Helvetica" w:hAnsi="Helvetica"/>
                <w:b/>
                <w:color w:val="000000" w:themeColor="text1"/>
                <w:sz w:val="28"/>
                <w:szCs w:val="28"/>
              </w:rPr>
            </w:pPr>
            <w:hyperlink r:id="rId7" w:history="1">
              <w:r w:rsidR="006102B4" w:rsidRPr="00F74BFF">
                <w:rPr>
                  <w:rStyle w:val="Hyperlink"/>
                  <w:rFonts w:ascii="Helvetica" w:hAnsi="Helvetica"/>
                  <w:b/>
                  <w:color w:val="000000" w:themeColor="text1"/>
                  <w:sz w:val="28"/>
                  <w:szCs w:val="28"/>
                  <w:u w:val="none"/>
                </w:rPr>
                <w:t>s.mustermann@mail.de</w:t>
              </w:r>
            </w:hyperlink>
          </w:p>
          <w:p w14:paraId="4CD0B556" w14:textId="77777777" w:rsidR="006102B4" w:rsidRDefault="006102B4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  <w:r w:rsidRPr="00F74BFF">
              <w:rPr>
                <w:rFonts w:ascii="Helvetica" w:hAnsi="Helvetica"/>
                <w:sz w:val="28"/>
                <w:szCs w:val="28"/>
              </w:rPr>
              <w:t>Sabines-Blog.de</w:t>
            </w:r>
          </w:p>
          <w:p w14:paraId="7DC99322" w14:textId="77777777" w:rsidR="00F74BFF" w:rsidRDefault="00F74BFF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391E78F6" w14:textId="77777777" w:rsidR="00F74BFF" w:rsidRDefault="00F74BFF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611347B6" w14:textId="77777777" w:rsidR="00F74BFF" w:rsidRDefault="00F74BFF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3BB302DC" w14:textId="77777777" w:rsidR="00F74BFF" w:rsidRDefault="00F74BFF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5D81816B" w14:textId="77777777" w:rsidR="00F74BFF" w:rsidRDefault="00F74BFF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4C4EDB5C" w14:textId="77777777" w:rsidR="00F74BFF" w:rsidRDefault="00F74BFF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08422B12" w14:textId="77777777" w:rsidR="00F74BFF" w:rsidRDefault="00F74BFF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6D7B126D" w14:textId="77777777" w:rsidR="00F74BFF" w:rsidRDefault="00F74BFF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257EC4FA" w14:textId="77777777" w:rsidR="00F74BFF" w:rsidRDefault="00F74BFF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0B577B86" w14:textId="77777777" w:rsidR="00F74BFF" w:rsidRDefault="00F74BFF" w:rsidP="006102B4">
            <w:pPr>
              <w:jc w:val="right"/>
              <w:rPr>
                <w:rFonts w:ascii="Helvetica" w:hAnsi="Helvetica"/>
                <w:sz w:val="28"/>
                <w:szCs w:val="28"/>
              </w:rPr>
            </w:pPr>
          </w:p>
          <w:p w14:paraId="2E29C5B7" w14:textId="735EEEA2" w:rsidR="00F74BFF" w:rsidRPr="007730EA" w:rsidRDefault="00F74BFF" w:rsidP="006102B4">
            <w:pPr>
              <w:jc w:val="right"/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1392CACF" w14:textId="77777777" w:rsidR="006102B4" w:rsidRPr="007730EA" w:rsidRDefault="006102B4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477A6B53" w14:textId="77777777" w:rsidR="00F74BFF" w:rsidRDefault="00F74BFF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</w:pPr>
          </w:p>
          <w:p w14:paraId="64CECDC8" w14:textId="6FAD52B9" w:rsidR="006102B4" w:rsidRPr="007730EA" w:rsidRDefault="006102B4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</w:pPr>
            <w:r>
              <w:rPr>
                <w:rFonts w:ascii="Helvetica" w:hAnsi="Helvetica"/>
                <w:b/>
                <w:noProof/>
                <w:sz w:val="22"/>
                <w:szCs w:val="22"/>
              </w:rPr>
              <w:drawing>
                <wp:inline distT="0" distB="0" distL="0" distR="0" wp14:anchorId="674B68F5" wp14:editId="0D20EB52">
                  <wp:extent cx="2733239" cy="3879002"/>
                  <wp:effectExtent l="0" t="0" r="10160" b="762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werbungsfoto_cv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223" cy="3880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568C77" w14:textId="77777777" w:rsidR="0003089F" w:rsidRPr="005720D9" w:rsidRDefault="0003089F" w:rsidP="00442B7C">
      <w:pPr>
        <w:rPr>
          <w:rFonts w:ascii="Helvetica" w:hAnsi="Helvetica"/>
        </w:rPr>
      </w:pPr>
    </w:p>
    <w:sectPr w:rsidR="0003089F" w:rsidRPr="005720D9" w:rsidSect="00C44148">
      <w:headerReference w:type="default" r:id="rId9"/>
      <w:pgSz w:w="11900" w:h="16840"/>
      <w:pgMar w:top="1134" w:right="56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2DFD5" w14:textId="77777777" w:rsidR="003C2AA4" w:rsidRDefault="003C2AA4" w:rsidP="0003089F">
      <w:r>
        <w:separator/>
      </w:r>
    </w:p>
  </w:endnote>
  <w:endnote w:type="continuationSeparator" w:id="0">
    <w:p w14:paraId="4078701F" w14:textId="77777777" w:rsidR="003C2AA4" w:rsidRDefault="003C2AA4" w:rsidP="0003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150D4" w14:textId="77777777" w:rsidR="003C2AA4" w:rsidRDefault="003C2AA4" w:rsidP="0003089F">
      <w:r>
        <w:separator/>
      </w:r>
    </w:p>
  </w:footnote>
  <w:footnote w:type="continuationSeparator" w:id="0">
    <w:p w14:paraId="0CDF40CF" w14:textId="77777777" w:rsidR="003C2AA4" w:rsidRDefault="003C2AA4" w:rsidP="0003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69253" w14:textId="77777777" w:rsidR="006102B4" w:rsidRPr="004D49F6" w:rsidRDefault="006102B4" w:rsidP="004D49F6">
    <w:pPr>
      <w:pStyle w:val="Kopfzeile"/>
      <w:ind w:left="-142"/>
      <w:rPr>
        <w:rFonts w:ascii="Helvetica" w:hAnsi="Helvetica"/>
        <w:color w:val="31849B" w:themeColor="accent5" w:themeShade="BF"/>
        <w:sz w:val="48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86250"/>
    <w:multiLevelType w:val="hybridMultilevel"/>
    <w:tmpl w:val="EABE1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89F"/>
    <w:rsid w:val="0003089F"/>
    <w:rsid w:val="00071DDC"/>
    <w:rsid w:val="00214ED8"/>
    <w:rsid w:val="002B06E5"/>
    <w:rsid w:val="003C2AA4"/>
    <w:rsid w:val="00442B7C"/>
    <w:rsid w:val="004D49F6"/>
    <w:rsid w:val="005720D9"/>
    <w:rsid w:val="005A0660"/>
    <w:rsid w:val="005F3D90"/>
    <w:rsid w:val="006102B4"/>
    <w:rsid w:val="00720EE1"/>
    <w:rsid w:val="00734096"/>
    <w:rsid w:val="007730EA"/>
    <w:rsid w:val="00801D2F"/>
    <w:rsid w:val="0080332F"/>
    <w:rsid w:val="00806907"/>
    <w:rsid w:val="00B54E66"/>
    <w:rsid w:val="00B87971"/>
    <w:rsid w:val="00C44148"/>
    <w:rsid w:val="00CF4936"/>
    <w:rsid w:val="00E05306"/>
    <w:rsid w:val="00F74BFF"/>
    <w:rsid w:val="00F8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7E21A"/>
  <w14:defaultImageDpi w14:val="300"/>
  <w15:docId w15:val="{8D181702-71FA-0A45-8BD3-3787EBBC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308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308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089F"/>
  </w:style>
  <w:style w:type="paragraph" w:styleId="Fuzeile">
    <w:name w:val="footer"/>
    <w:basedOn w:val="Standard"/>
    <w:link w:val="FuzeileZchn"/>
    <w:uiPriority w:val="99"/>
    <w:unhideWhenUsed/>
    <w:rsid w:val="000308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089F"/>
  </w:style>
  <w:style w:type="table" w:styleId="Tabellenraster">
    <w:name w:val="Table Grid"/>
    <w:basedOn w:val="NormaleTabelle"/>
    <w:uiPriority w:val="59"/>
    <w:rsid w:val="00572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720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s.mustermann@mail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225</Characters>
  <Application>Microsoft Office Word</Application>
  <DocSecurity>0</DocSecurity>
  <Lines>1</Lines>
  <Paragraphs>1</Paragraphs>
  <ScaleCrop>false</ScaleCrop>
  <Company>Karrierebibel.de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dc:description/>
  <cp:lastModifiedBy>G H</cp:lastModifiedBy>
  <cp:revision>2</cp:revision>
  <dcterms:created xsi:type="dcterms:W3CDTF">2019-09-17T18:30:00Z</dcterms:created>
  <dcterms:modified xsi:type="dcterms:W3CDTF">2019-09-17T18:30:00Z</dcterms:modified>
</cp:coreProperties>
</file>